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</w:t>
            </w:r>
          </w:p>
        </w:tc>
        <w:tc>
          <w:tcPr>
            <w:tcW w:type="dxa" w:w="1440"/>
          </w:tcPr>
          <w:p>
            <w:r>
              <w:t>DRM 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DRM.SPE.OBST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obstétrique</w:t>
            </w:r>
          </w:p>
        </w:tc>
        <w:tc>
          <w:tcPr>
            <w:tcW w:type="dxa" w:w="1440"/>
          </w:tcPr>
          <w:p>
            <w:r>
              <w:t>Dossier relevant d'une coordination périnatale.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6E5EC-8DF1-4B8E-A7CF-53E602F61FB0}"/>
</file>

<file path=customXml/itemProps3.xml><?xml version="1.0" encoding="utf-8"?>
<ds:datastoreItem xmlns:ds="http://schemas.openxmlformats.org/officeDocument/2006/customXml" ds:itemID="{BA8EB974-F477-4241-9069-F38D6EC66A1F}"/>
</file>

<file path=customXml/itemProps4.xml><?xml version="1.0" encoding="utf-8"?>
<ds:datastoreItem xmlns:ds="http://schemas.openxmlformats.org/officeDocument/2006/customXml" ds:itemID="{D0CCA313-E7B9-4A84-A3C1-09C75E5E2D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